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5A4" w:rsidRPr="00125981" w:rsidRDefault="00A3473F" w:rsidP="002C280D">
      <w:pPr>
        <w:tabs>
          <w:tab w:val="left" w:pos="360"/>
          <w:tab w:val="right" w:pos="13465"/>
        </w:tabs>
        <w:rPr>
          <w:rFonts w:asciiTheme="majorHAnsi" w:hAnsiTheme="majorHAnsi"/>
          <w:b/>
        </w:rPr>
      </w:pPr>
      <w:r>
        <w:rPr>
          <w:rFonts w:ascii="Times New Roman" w:hAnsi="Times New Roman"/>
          <w:b/>
        </w:rPr>
        <w:tab/>
      </w:r>
      <w:r w:rsidR="002C280D">
        <w:rPr>
          <w:rFonts w:ascii="Times New Roman" w:hAnsi="Times New Roman"/>
          <w:b/>
        </w:rPr>
        <w:tab/>
      </w:r>
      <w:r w:rsidR="004575A4" w:rsidRPr="00125981">
        <w:rPr>
          <w:rFonts w:asciiTheme="majorHAnsi" w:hAnsiTheme="majorHAnsi"/>
          <w:b/>
        </w:rPr>
        <w:t xml:space="preserve">Załącznik nr </w:t>
      </w:r>
      <w:r w:rsidR="00ED0F09">
        <w:rPr>
          <w:rFonts w:asciiTheme="majorHAnsi" w:hAnsiTheme="majorHAnsi"/>
          <w:b/>
        </w:rPr>
        <w:t>7</w:t>
      </w:r>
      <w:r w:rsidR="000679DF" w:rsidRPr="00125981">
        <w:rPr>
          <w:rFonts w:asciiTheme="majorHAnsi" w:hAnsiTheme="majorHAnsi"/>
          <w:b/>
        </w:rPr>
        <w:t xml:space="preserve"> do S</w:t>
      </w:r>
      <w:r w:rsidR="002560AF" w:rsidRPr="00125981">
        <w:rPr>
          <w:rFonts w:asciiTheme="majorHAnsi" w:hAnsiTheme="majorHAnsi"/>
          <w:b/>
        </w:rPr>
        <w:t>WZ</w:t>
      </w:r>
    </w:p>
    <w:p w:rsidR="002560AF" w:rsidRDefault="002560AF" w:rsidP="00291EB1">
      <w:pPr>
        <w:rPr>
          <w:rFonts w:ascii="Times New Roman" w:hAnsi="Times New Roman"/>
          <w:b/>
          <w:sz w:val="32"/>
          <w:szCs w:val="32"/>
        </w:rPr>
      </w:pPr>
    </w:p>
    <w:p w:rsidR="004575A4" w:rsidRPr="00B33D32" w:rsidRDefault="000679DF" w:rsidP="004575A4">
      <w:pPr>
        <w:jc w:val="center"/>
        <w:rPr>
          <w:rFonts w:asciiTheme="majorHAnsi" w:hAnsiTheme="majorHAnsi"/>
          <w:b/>
          <w:bCs/>
          <w:sz w:val="28"/>
          <w:szCs w:val="28"/>
        </w:rPr>
      </w:pPr>
      <w:r w:rsidRPr="00B33D32">
        <w:rPr>
          <w:rFonts w:asciiTheme="majorHAnsi" w:hAnsiTheme="majorHAnsi"/>
          <w:b/>
          <w:bCs/>
          <w:sz w:val="28"/>
          <w:szCs w:val="28"/>
        </w:rPr>
        <w:t>WYKAZ ZREALIZOWANYCH ZAMÓWIEŃ POTWIERDZAJĄCYCH SPEŁNIANIE WARUNKU DOŚWIADCZENIA</w:t>
      </w:r>
    </w:p>
    <w:p w:rsidR="00125981" w:rsidRPr="00125981" w:rsidRDefault="00125981" w:rsidP="004575A4">
      <w:pPr>
        <w:jc w:val="center"/>
        <w:rPr>
          <w:rFonts w:asciiTheme="majorHAnsi" w:hAnsiTheme="majorHAnsi"/>
          <w:b/>
          <w:bCs/>
        </w:rPr>
      </w:pPr>
    </w:p>
    <w:p w:rsidR="00125981" w:rsidRPr="00485023" w:rsidRDefault="00125981" w:rsidP="00BA69B6">
      <w:pPr>
        <w:jc w:val="center"/>
        <w:rPr>
          <w:rFonts w:ascii="Times New Roman" w:hAnsi="Times New Roman"/>
          <w:b/>
          <w:sz w:val="24"/>
          <w:szCs w:val="24"/>
        </w:rPr>
      </w:pPr>
      <w:r w:rsidRPr="00485023">
        <w:rPr>
          <w:rFonts w:asciiTheme="majorHAnsi" w:hAnsiTheme="majorHAnsi"/>
          <w:b/>
          <w:bCs/>
          <w:sz w:val="24"/>
          <w:szCs w:val="24"/>
        </w:rPr>
        <w:t xml:space="preserve">Dotyczy zamówienia pn.: </w:t>
      </w:r>
      <w:r w:rsidR="00250A23" w:rsidRPr="00250A23">
        <w:rPr>
          <w:rFonts w:asciiTheme="majorHAnsi" w:eastAsia="Times New Roman" w:hAnsiTheme="majorHAnsi"/>
          <w:b/>
          <w:bCs/>
          <w:i/>
          <w:sz w:val="24"/>
          <w:szCs w:val="24"/>
          <w:lang w:eastAsia="pl-PL"/>
        </w:rPr>
        <w:t>„</w:t>
      </w:r>
      <w:r w:rsidR="00A46BC8" w:rsidRPr="00A46BC8">
        <w:rPr>
          <w:rFonts w:asciiTheme="majorHAnsi" w:eastAsia="Times New Roman" w:hAnsiTheme="majorHAnsi"/>
          <w:b/>
          <w:bCs/>
          <w:i/>
          <w:sz w:val="24"/>
          <w:szCs w:val="24"/>
          <w:lang w:eastAsia="pl-PL"/>
        </w:rPr>
        <w:t>Przebudowa z rozbudową i zmianą sposobu użytkowania budynku szkoły w Rusinowie na budynek mieszkalny wielorodzinny</w:t>
      </w:r>
      <w:r w:rsidR="00250A23" w:rsidRPr="00250A23">
        <w:rPr>
          <w:rFonts w:asciiTheme="majorHAnsi" w:eastAsia="Times New Roman" w:hAnsiTheme="majorHAnsi"/>
          <w:b/>
          <w:bCs/>
          <w:i/>
          <w:sz w:val="24"/>
          <w:szCs w:val="24"/>
          <w:lang w:eastAsia="pl-PL"/>
        </w:rPr>
        <w:t>”</w:t>
      </w:r>
    </w:p>
    <w:p w:rsidR="004575A4" w:rsidRPr="00547F48" w:rsidRDefault="004575A4" w:rsidP="00547F48">
      <w:pPr>
        <w:rPr>
          <w:rFonts w:ascii="Times New Roman" w:hAnsi="Times New Roman"/>
          <w:sz w:val="24"/>
          <w:szCs w:val="24"/>
        </w:rPr>
      </w:pPr>
    </w:p>
    <w:p w:rsidR="004575A4" w:rsidRPr="00125981" w:rsidRDefault="004575A4" w:rsidP="00547F48">
      <w:pPr>
        <w:rPr>
          <w:rFonts w:asciiTheme="majorHAnsi" w:eastAsia="Times New Roman" w:hAnsiTheme="majorHAnsi"/>
          <w:lang w:eastAsia="pl-PL"/>
        </w:rPr>
      </w:pPr>
      <w:r w:rsidRPr="00125981">
        <w:rPr>
          <w:rFonts w:asciiTheme="majorHAnsi" w:eastAsia="Times New Roman" w:hAnsiTheme="majorHAnsi"/>
          <w:lang w:eastAsia="pl-PL"/>
        </w:rPr>
        <w:t>Nazwa  Wykonawcy ..........................................................</w:t>
      </w:r>
    </w:p>
    <w:p w:rsidR="004575A4" w:rsidRPr="00125981" w:rsidRDefault="004575A4" w:rsidP="00547F48">
      <w:pPr>
        <w:rPr>
          <w:rFonts w:asciiTheme="majorHAnsi" w:eastAsia="Times New Roman" w:hAnsiTheme="majorHAnsi"/>
          <w:lang w:eastAsia="pl-PL"/>
        </w:rPr>
      </w:pPr>
    </w:p>
    <w:p w:rsidR="00547F48" w:rsidRPr="00125981" w:rsidRDefault="004575A4" w:rsidP="004575A4">
      <w:pPr>
        <w:rPr>
          <w:rFonts w:asciiTheme="majorHAnsi" w:eastAsia="Times New Roman" w:hAnsiTheme="majorHAnsi"/>
          <w:lang w:eastAsia="pl-PL"/>
        </w:rPr>
      </w:pPr>
      <w:r w:rsidRPr="00125981">
        <w:rPr>
          <w:rFonts w:asciiTheme="majorHAnsi" w:eastAsia="Times New Roman" w:hAnsiTheme="majorHAnsi"/>
          <w:lang w:eastAsia="pl-PL"/>
        </w:rPr>
        <w:t>Adres  Wykonawcy ............................</w:t>
      </w:r>
      <w:r w:rsidR="00547F48" w:rsidRPr="00125981">
        <w:rPr>
          <w:rFonts w:asciiTheme="majorHAnsi" w:eastAsia="Times New Roman" w:hAnsiTheme="majorHAnsi"/>
          <w:lang w:eastAsia="pl-PL"/>
        </w:rPr>
        <w:t>...............................</w:t>
      </w:r>
    </w:p>
    <w:p w:rsidR="004575A4" w:rsidRPr="004575A4" w:rsidRDefault="004575A4" w:rsidP="004575A4">
      <w:pPr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408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0" w:type="dxa"/>
          <w:right w:w="70" w:type="dxa"/>
        </w:tblCellMar>
        <w:tblLook w:val="0000"/>
      </w:tblPr>
      <w:tblGrid>
        <w:gridCol w:w="495"/>
        <w:gridCol w:w="2918"/>
        <w:gridCol w:w="1994"/>
        <w:gridCol w:w="3197"/>
        <w:gridCol w:w="2498"/>
      </w:tblGrid>
      <w:tr w:rsidR="006F7E82" w:rsidRPr="00125981" w:rsidTr="006F7E82">
        <w:trPr>
          <w:trHeight w:val="1408"/>
          <w:jc w:val="center"/>
        </w:trPr>
        <w:tc>
          <w:tcPr>
            <w:tcW w:w="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6F7E82" w:rsidRPr="00125981" w:rsidRDefault="006F7E82" w:rsidP="002560AF">
            <w:pPr>
              <w:jc w:val="center"/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</w:pPr>
            <w:r w:rsidRPr="00125981"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6F7E82" w:rsidRPr="00125981" w:rsidRDefault="006F7E82" w:rsidP="002560AF">
            <w:pPr>
              <w:jc w:val="center"/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</w:pPr>
            <w:r w:rsidRPr="00125981"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  <w:t>Nazwa/rodzaj inwestycji</w:t>
            </w:r>
          </w:p>
          <w:p w:rsidR="006F7E82" w:rsidRPr="00125981" w:rsidRDefault="006F7E82" w:rsidP="002560AF">
            <w:pPr>
              <w:jc w:val="center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125981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 xml:space="preserve">(w celu oceny spełniania warunków udziału w postępowaniu </w:t>
            </w:r>
            <w:r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postawionych przez Z</w:t>
            </w:r>
            <w:r w:rsidRPr="00125981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amawiającego)</w:t>
            </w:r>
          </w:p>
        </w:tc>
        <w:tc>
          <w:tcPr>
            <w:tcW w:w="8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6F7E82" w:rsidRPr="00125981" w:rsidRDefault="00C55A0F" w:rsidP="002560AF">
            <w:pPr>
              <w:jc w:val="center"/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</w:pPr>
            <w:r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  <w:t>Wartość inwestycji [zł]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6F7E82" w:rsidRPr="00125981" w:rsidRDefault="006F7E82" w:rsidP="002560AF">
            <w:pPr>
              <w:jc w:val="center"/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</w:pPr>
            <w:r w:rsidRPr="00125981"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  <w:t>Miejsce oraz termin wykonania zamówienia</w:t>
            </w:r>
          </w:p>
        </w:tc>
        <w:tc>
          <w:tcPr>
            <w:tcW w:w="11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6F7E82" w:rsidRPr="00125981" w:rsidRDefault="006F7E82" w:rsidP="002560AF">
            <w:pPr>
              <w:jc w:val="center"/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</w:pPr>
            <w:r w:rsidRPr="00125981"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  <w:t>Zamawiający na rzecz którego zrealizowano roboty</w:t>
            </w:r>
          </w:p>
          <w:p w:rsidR="006F7E82" w:rsidRPr="00125981" w:rsidRDefault="006F7E82" w:rsidP="002560AF">
            <w:pPr>
              <w:jc w:val="center"/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</w:pPr>
          </w:p>
        </w:tc>
      </w:tr>
      <w:tr w:rsidR="006F7E82" w:rsidRPr="00125981" w:rsidTr="006F7E82">
        <w:trPr>
          <w:trHeight w:val="1340"/>
          <w:jc w:val="center"/>
        </w:trPr>
        <w:tc>
          <w:tcPr>
            <w:tcW w:w="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6F7E82" w:rsidRPr="00125981" w:rsidRDefault="006F7E82" w:rsidP="004575A4">
            <w:pPr>
              <w:jc w:val="both"/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</w:pPr>
            <w:r w:rsidRPr="00125981"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7E82" w:rsidRPr="00125981" w:rsidRDefault="006F7E82" w:rsidP="004575A4">
            <w:pPr>
              <w:jc w:val="both"/>
              <w:rPr>
                <w:rFonts w:asciiTheme="majorHAnsi" w:eastAsia="Times New Roman" w:hAnsiTheme="majorHAnsi"/>
                <w:sz w:val="24"/>
                <w:szCs w:val="24"/>
                <w:lang w:eastAsia="pl-PL"/>
              </w:rPr>
            </w:pPr>
          </w:p>
        </w:tc>
        <w:tc>
          <w:tcPr>
            <w:tcW w:w="8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7E82" w:rsidRPr="00125981" w:rsidRDefault="006F7E82" w:rsidP="004575A4">
            <w:pPr>
              <w:jc w:val="both"/>
              <w:rPr>
                <w:rFonts w:asciiTheme="majorHAnsi" w:eastAsia="Times New Roman" w:hAnsiTheme="majorHAnsi"/>
                <w:sz w:val="24"/>
                <w:szCs w:val="24"/>
                <w:lang w:eastAsia="pl-PL"/>
              </w:rPr>
            </w:pP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7E82" w:rsidRPr="00125981" w:rsidRDefault="006F7E82" w:rsidP="004575A4">
            <w:pPr>
              <w:jc w:val="both"/>
              <w:rPr>
                <w:rFonts w:asciiTheme="majorHAnsi" w:eastAsia="Times New Roman" w:hAnsiTheme="majorHAnsi"/>
                <w:sz w:val="24"/>
                <w:szCs w:val="24"/>
                <w:lang w:eastAsia="pl-PL"/>
              </w:rPr>
            </w:pPr>
          </w:p>
        </w:tc>
        <w:tc>
          <w:tcPr>
            <w:tcW w:w="11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7E82" w:rsidRPr="00125981" w:rsidRDefault="006F7E82" w:rsidP="004575A4">
            <w:pPr>
              <w:jc w:val="both"/>
              <w:rPr>
                <w:rFonts w:asciiTheme="majorHAnsi" w:eastAsia="Times New Roman" w:hAnsiTheme="majorHAnsi"/>
                <w:sz w:val="24"/>
                <w:szCs w:val="24"/>
                <w:lang w:eastAsia="pl-PL"/>
              </w:rPr>
            </w:pPr>
          </w:p>
        </w:tc>
      </w:tr>
      <w:tr w:rsidR="006F7E82" w:rsidRPr="00125981" w:rsidTr="006F7E82">
        <w:trPr>
          <w:trHeight w:val="1340"/>
          <w:jc w:val="center"/>
        </w:trPr>
        <w:tc>
          <w:tcPr>
            <w:tcW w:w="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6F7E82" w:rsidRPr="00125981" w:rsidRDefault="006F7E82" w:rsidP="004575A4">
            <w:pPr>
              <w:jc w:val="both"/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</w:pPr>
            <w:r w:rsidRPr="00125981">
              <w:rPr>
                <w:rFonts w:asciiTheme="majorHAnsi" w:eastAsia="Times New Roman" w:hAnsiTheme="majorHAnsi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7E82" w:rsidRPr="00125981" w:rsidRDefault="006F7E82" w:rsidP="004575A4">
            <w:pPr>
              <w:jc w:val="both"/>
              <w:rPr>
                <w:rFonts w:asciiTheme="majorHAnsi" w:eastAsia="Times New Roman" w:hAnsiTheme="majorHAnsi"/>
                <w:sz w:val="24"/>
                <w:szCs w:val="24"/>
                <w:lang w:eastAsia="pl-PL"/>
              </w:rPr>
            </w:pPr>
          </w:p>
        </w:tc>
        <w:tc>
          <w:tcPr>
            <w:tcW w:w="8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7E82" w:rsidRPr="00125981" w:rsidRDefault="006F7E82" w:rsidP="004575A4">
            <w:pPr>
              <w:jc w:val="both"/>
              <w:rPr>
                <w:rFonts w:asciiTheme="majorHAnsi" w:eastAsia="Times New Roman" w:hAnsiTheme="majorHAnsi"/>
                <w:sz w:val="24"/>
                <w:szCs w:val="24"/>
                <w:lang w:eastAsia="pl-PL"/>
              </w:rPr>
            </w:pP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7E82" w:rsidRPr="00125981" w:rsidRDefault="006F7E82" w:rsidP="004575A4">
            <w:pPr>
              <w:jc w:val="both"/>
              <w:rPr>
                <w:rFonts w:asciiTheme="majorHAnsi" w:eastAsia="Times New Roman" w:hAnsiTheme="majorHAnsi"/>
                <w:sz w:val="24"/>
                <w:szCs w:val="24"/>
                <w:lang w:eastAsia="pl-PL"/>
              </w:rPr>
            </w:pPr>
          </w:p>
        </w:tc>
        <w:tc>
          <w:tcPr>
            <w:tcW w:w="11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7E82" w:rsidRPr="00125981" w:rsidRDefault="006F7E82" w:rsidP="004575A4">
            <w:pPr>
              <w:jc w:val="both"/>
              <w:rPr>
                <w:rFonts w:asciiTheme="majorHAnsi" w:eastAsia="Times New Roman" w:hAnsiTheme="majorHAnsi"/>
                <w:sz w:val="24"/>
                <w:szCs w:val="24"/>
                <w:lang w:eastAsia="pl-PL"/>
              </w:rPr>
            </w:pPr>
          </w:p>
        </w:tc>
      </w:tr>
    </w:tbl>
    <w:p w:rsidR="002560AF" w:rsidRPr="00377091" w:rsidRDefault="00291EB1" w:rsidP="00547F48">
      <w:pPr>
        <w:tabs>
          <w:tab w:val="left" w:pos="0"/>
        </w:tabs>
        <w:jc w:val="both"/>
        <w:rPr>
          <w:rFonts w:asciiTheme="majorHAnsi" w:hAnsiTheme="majorHAnsi"/>
          <w:i/>
          <w:sz w:val="20"/>
          <w:szCs w:val="20"/>
        </w:rPr>
      </w:pPr>
      <w:r w:rsidRPr="00125981">
        <w:rPr>
          <w:rFonts w:asciiTheme="majorHAnsi" w:hAnsiTheme="majorHAnsi"/>
          <w:i/>
          <w:sz w:val="20"/>
          <w:szCs w:val="20"/>
        </w:rPr>
        <w:t>Wykaz wykonanych robót budowlanych-  w okresie  ostatnich pięciu</w:t>
      </w:r>
      <w:r w:rsidR="002560AF" w:rsidRPr="00125981">
        <w:rPr>
          <w:rFonts w:asciiTheme="majorHAnsi" w:hAnsiTheme="majorHAnsi"/>
          <w:i/>
          <w:sz w:val="20"/>
          <w:szCs w:val="20"/>
        </w:rPr>
        <w:t xml:space="preserve"> lat przed dniem upływem terminu składania ofert, a jeżeli okres prowadzenia działalności jest krótszy – w tym okresie, z podaniem </w:t>
      </w:r>
      <w:r w:rsidR="006F7E82">
        <w:rPr>
          <w:rFonts w:asciiTheme="majorHAnsi" w:hAnsiTheme="majorHAnsi"/>
          <w:i/>
          <w:sz w:val="20"/>
          <w:szCs w:val="20"/>
        </w:rPr>
        <w:t>rodzaju inwestycji</w:t>
      </w:r>
      <w:r w:rsidR="002560AF" w:rsidRPr="00125981">
        <w:rPr>
          <w:rFonts w:asciiTheme="majorHAnsi" w:hAnsiTheme="majorHAnsi"/>
          <w:i/>
          <w:sz w:val="20"/>
          <w:szCs w:val="20"/>
        </w:rPr>
        <w:t>,</w:t>
      </w:r>
      <w:r w:rsidRPr="00125981">
        <w:rPr>
          <w:rFonts w:asciiTheme="majorHAnsi" w:hAnsiTheme="majorHAnsi"/>
          <w:i/>
          <w:sz w:val="20"/>
          <w:szCs w:val="20"/>
        </w:rPr>
        <w:t xml:space="preserve"> miejsca realizacji,</w:t>
      </w:r>
      <w:r w:rsidR="006F7E82">
        <w:rPr>
          <w:rFonts w:asciiTheme="majorHAnsi" w:hAnsiTheme="majorHAnsi"/>
          <w:i/>
          <w:sz w:val="20"/>
          <w:szCs w:val="20"/>
        </w:rPr>
        <w:t xml:space="preserve"> dat wykonania, długości drogi</w:t>
      </w:r>
      <w:r w:rsidRPr="00125981">
        <w:rPr>
          <w:rFonts w:asciiTheme="majorHAnsi" w:hAnsiTheme="majorHAnsi"/>
          <w:i/>
          <w:sz w:val="20"/>
          <w:szCs w:val="20"/>
        </w:rPr>
        <w:t xml:space="preserve"> </w:t>
      </w:r>
      <w:r w:rsidR="002560AF" w:rsidRPr="00125981">
        <w:rPr>
          <w:rFonts w:asciiTheme="majorHAnsi" w:hAnsiTheme="majorHAnsi"/>
          <w:i/>
          <w:sz w:val="20"/>
          <w:szCs w:val="20"/>
          <w:u w:val="single"/>
        </w:rPr>
        <w:t>wraz z dokumentami potw</w:t>
      </w:r>
      <w:r w:rsidRPr="00125981">
        <w:rPr>
          <w:rFonts w:asciiTheme="majorHAnsi" w:hAnsiTheme="majorHAnsi"/>
          <w:i/>
          <w:sz w:val="20"/>
          <w:szCs w:val="20"/>
          <w:u w:val="single"/>
        </w:rPr>
        <w:t>ierdzającymi, że roboty</w:t>
      </w:r>
      <w:r w:rsidR="002560AF" w:rsidRPr="00125981">
        <w:rPr>
          <w:rFonts w:asciiTheme="majorHAnsi" w:hAnsiTheme="majorHAnsi"/>
          <w:i/>
          <w:sz w:val="20"/>
          <w:szCs w:val="20"/>
          <w:u w:val="single"/>
        </w:rPr>
        <w:t xml:space="preserve"> te zostały wykonane lub są wykonywane należycie</w:t>
      </w:r>
      <w:r w:rsidRPr="00125981">
        <w:rPr>
          <w:rFonts w:asciiTheme="majorHAnsi" w:hAnsiTheme="majorHAnsi"/>
          <w:i/>
          <w:sz w:val="20"/>
          <w:szCs w:val="20"/>
          <w:u w:val="single"/>
        </w:rPr>
        <w:t>.</w:t>
      </w:r>
    </w:p>
    <w:p w:rsidR="00547F48" w:rsidRPr="00125981" w:rsidRDefault="00547F48" w:rsidP="00547F48">
      <w:pPr>
        <w:tabs>
          <w:tab w:val="left" w:pos="0"/>
        </w:tabs>
        <w:jc w:val="right"/>
        <w:rPr>
          <w:rFonts w:asciiTheme="majorHAnsi" w:hAnsiTheme="majorHAnsi"/>
          <w:sz w:val="24"/>
          <w:szCs w:val="24"/>
        </w:rPr>
      </w:pPr>
      <w:r w:rsidRPr="00125981">
        <w:rPr>
          <w:rFonts w:asciiTheme="majorHAnsi" w:hAnsiTheme="majorHAnsi"/>
          <w:sz w:val="24"/>
          <w:szCs w:val="24"/>
        </w:rPr>
        <w:t>………………………………………………</w:t>
      </w:r>
      <w:r w:rsidR="00125981">
        <w:rPr>
          <w:rFonts w:asciiTheme="majorHAnsi" w:hAnsiTheme="majorHAnsi"/>
          <w:sz w:val="24"/>
          <w:szCs w:val="24"/>
        </w:rPr>
        <w:t>……………………</w:t>
      </w:r>
    </w:p>
    <w:p w:rsidR="004575A4" w:rsidRPr="0057032E" w:rsidRDefault="00547F48" w:rsidP="0057032E">
      <w:pPr>
        <w:tabs>
          <w:tab w:val="left" w:pos="0"/>
        </w:tabs>
        <w:jc w:val="right"/>
        <w:rPr>
          <w:rFonts w:asciiTheme="majorHAnsi" w:hAnsiTheme="majorHAnsi"/>
          <w:sz w:val="16"/>
          <w:szCs w:val="16"/>
        </w:rPr>
      </w:pPr>
      <w:r w:rsidRPr="00125981">
        <w:rPr>
          <w:rFonts w:asciiTheme="majorHAnsi" w:hAnsiTheme="majorHAnsi"/>
          <w:sz w:val="16"/>
          <w:szCs w:val="16"/>
        </w:rPr>
        <w:t>(</w:t>
      </w:r>
      <w:r w:rsidR="00125981" w:rsidRPr="00125981">
        <w:rPr>
          <w:rFonts w:asciiTheme="majorHAnsi" w:hAnsiTheme="majorHAnsi"/>
          <w:i/>
          <w:iCs/>
          <w:sz w:val="16"/>
          <w:szCs w:val="16"/>
        </w:rPr>
        <w:t>data i czytelny podpis upoważnionego przedstawiciela Wykonawcy</w:t>
      </w:r>
      <w:r w:rsidRPr="00125981">
        <w:rPr>
          <w:rFonts w:asciiTheme="majorHAnsi" w:hAnsiTheme="majorHAnsi"/>
          <w:sz w:val="16"/>
          <w:szCs w:val="16"/>
        </w:rPr>
        <w:t>)</w:t>
      </w:r>
    </w:p>
    <w:sectPr w:rsidR="004575A4" w:rsidRPr="0057032E" w:rsidSect="0055719E">
      <w:headerReference w:type="default" r:id="rId7"/>
      <w:footerReference w:type="default" r:id="rId8"/>
      <w:pgSz w:w="16838" w:h="11906" w:orient="landscape"/>
      <w:pgMar w:top="1417" w:right="1956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862" w:rsidRDefault="00B25862" w:rsidP="00067C3B">
      <w:r>
        <w:separator/>
      </w:r>
    </w:p>
  </w:endnote>
  <w:endnote w:type="continuationSeparator" w:id="0">
    <w:p w:rsidR="00B25862" w:rsidRDefault="00B25862" w:rsidP="00067C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4F0" w:rsidRPr="004575A4" w:rsidRDefault="007B24F0" w:rsidP="00235B11">
    <w:pPr>
      <w:spacing w:line="276" w:lineRule="auto"/>
      <w:ind w:right="-709"/>
      <w:rPr>
        <w:rFonts w:ascii="Cambria" w:hAnsi="Cambria" w:cs="Arial"/>
        <w:bCs/>
        <w:sz w:val="18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862" w:rsidRDefault="00B25862" w:rsidP="00067C3B">
      <w:r>
        <w:separator/>
      </w:r>
    </w:p>
  </w:footnote>
  <w:footnote w:type="continuationSeparator" w:id="0">
    <w:p w:rsidR="00B25862" w:rsidRDefault="00B25862" w:rsidP="00067C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32E" w:rsidRDefault="0057032E" w:rsidP="0055719E">
    <w:pPr>
      <w:pStyle w:val="Stopka"/>
      <w:tabs>
        <w:tab w:val="left" w:pos="585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</w:rPr>
    </w:lvl>
  </w:abstractNum>
  <w:abstractNum w:abstractNumId="1">
    <w:nsid w:val="0000000A"/>
    <w:multiLevelType w:val="singleLevel"/>
    <w:tmpl w:val="0000000A"/>
    <w:name w:val="WW8Num9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tarSymbol" w:hAnsi="StarSymbol"/>
      </w:rPr>
    </w:lvl>
  </w:abstractNum>
  <w:abstractNum w:abstractNumId="2">
    <w:nsid w:val="0000000C"/>
    <w:multiLevelType w:val="singleLevel"/>
    <w:tmpl w:val="0000000C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hAnsi="Times New Roman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3">
    <w:nsid w:val="0000000F"/>
    <w:multiLevelType w:val="singleLevel"/>
    <w:tmpl w:val="0000000F"/>
    <w:name w:val="WW8Num15"/>
    <w:lvl w:ilvl="0">
      <w:start w:val="1"/>
      <w:numFmt w:val="decimal"/>
      <w:lvlText w:val="1.%1. "/>
      <w:lvlJc w:val="left"/>
      <w:pPr>
        <w:tabs>
          <w:tab w:val="num" w:pos="283"/>
        </w:tabs>
        <w:ind w:left="283" w:hanging="283"/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4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19"/>
    <w:multiLevelType w:val="singleLevel"/>
    <w:tmpl w:val="00000019"/>
    <w:name w:val="WW8Num26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</w:lvl>
  </w:abstractNum>
  <w:abstractNum w:abstractNumId="6">
    <w:nsid w:val="0000001C"/>
    <w:multiLevelType w:val="multilevel"/>
    <w:tmpl w:val="0000001C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00000022"/>
    <w:multiLevelType w:val="multilevel"/>
    <w:tmpl w:val="87D096C6"/>
    <w:name w:val="WW8Num3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017D52C2"/>
    <w:multiLevelType w:val="hybridMultilevel"/>
    <w:tmpl w:val="9790F78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5A41655"/>
    <w:multiLevelType w:val="hybridMultilevel"/>
    <w:tmpl w:val="7D28C9F8"/>
    <w:lvl w:ilvl="0" w:tplc="AD7E2D56">
      <w:start w:val="1"/>
      <w:numFmt w:val="decimal"/>
      <w:lvlText w:val="%1)"/>
      <w:lvlJc w:val="left"/>
      <w:pPr>
        <w:tabs>
          <w:tab w:val="num" w:pos="913"/>
        </w:tabs>
        <w:ind w:left="913" w:hanging="488"/>
      </w:pPr>
      <w:rPr>
        <w:sz w:val="20"/>
      </w:rPr>
    </w:lvl>
    <w:lvl w:ilvl="1" w:tplc="A9A6EFE2">
      <w:start w:val="1"/>
      <w:numFmt w:val="bullet"/>
      <w:lvlText w:val=""/>
      <w:lvlJc w:val="left"/>
      <w:pPr>
        <w:tabs>
          <w:tab w:val="num" w:pos="1505"/>
        </w:tabs>
        <w:ind w:left="1505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0">
    <w:nsid w:val="158B3C4B"/>
    <w:multiLevelType w:val="hybridMultilevel"/>
    <w:tmpl w:val="75549EEE"/>
    <w:lvl w:ilvl="0" w:tplc="0415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>
    <w:nsid w:val="16D7623F"/>
    <w:multiLevelType w:val="hybridMultilevel"/>
    <w:tmpl w:val="7F08E7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756051B"/>
    <w:multiLevelType w:val="hybridMultilevel"/>
    <w:tmpl w:val="FCE0A9DA"/>
    <w:lvl w:ilvl="0" w:tplc="9F0CF660">
      <w:start w:val="19"/>
      <w:numFmt w:val="upperLetter"/>
      <w:lvlText w:val="%1."/>
      <w:lvlJc w:val="left"/>
      <w:pPr>
        <w:ind w:left="2340" w:hanging="360"/>
      </w:pPr>
      <w:rPr>
        <w:b/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6D60C0"/>
    <w:multiLevelType w:val="hybridMultilevel"/>
    <w:tmpl w:val="22FA3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546300"/>
    <w:multiLevelType w:val="hybridMultilevel"/>
    <w:tmpl w:val="8A24EC26"/>
    <w:lvl w:ilvl="0" w:tplc="3B6C0364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1AC47DEA"/>
    <w:multiLevelType w:val="hybridMultilevel"/>
    <w:tmpl w:val="5AAC0BF4"/>
    <w:name w:val="WW8Num122"/>
    <w:lvl w:ilvl="0" w:tplc="E1FACEA6">
      <w:start w:val="21"/>
      <w:numFmt w:val="upperLetter"/>
      <w:lvlText w:val="%1."/>
      <w:lvlJc w:val="left"/>
      <w:pPr>
        <w:ind w:left="144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AEC003B"/>
    <w:multiLevelType w:val="hybridMultilevel"/>
    <w:tmpl w:val="357889E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1B041AB1"/>
    <w:multiLevelType w:val="hybridMultilevel"/>
    <w:tmpl w:val="AB489900"/>
    <w:lvl w:ilvl="0" w:tplc="72802418">
      <w:start w:val="1"/>
      <w:numFmt w:val="upperLetter"/>
      <w:lvlText w:val="%1."/>
      <w:lvlJc w:val="left"/>
      <w:pPr>
        <w:tabs>
          <w:tab w:val="num" w:pos="1779"/>
        </w:tabs>
        <w:ind w:left="1779" w:hanging="360"/>
      </w:pPr>
      <w:rPr>
        <w:rFonts w:ascii="Tahoma" w:hAnsi="Tahoma" w:cs="Times New Roman" w:hint="default"/>
        <w:b/>
        <w:i/>
        <w:sz w:val="20"/>
      </w:rPr>
    </w:lvl>
    <w:lvl w:ilvl="1" w:tplc="7B24AC18">
      <w:start w:val="1"/>
      <w:numFmt w:val="upperLetter"/>
      <w:pStyle w:val="PunktowaniewSIWZ"/>
      <w:lvlText w:val="%2."/>
      <w:lvlJc w:val="left"/>
      <w:pPr>
        <w:tabs>
          <w:tab w:val="num" w:pos="1070"/>
        </w:tabs>
        <w:ind w:left="1070" w:hanging="360"/>
      </w:pPr>
      <w:rPr>
        <w:rFonts w:ascii="Tahoma" w:hAnsi="Tahoma" w:cs="Times New Roman" w:hint="default"/>
        <w:b w:val="0"/>
        <w:i w:val="0"/>
        <w:sz w:val="32"/>
        <w:szCs w:val="32"/>
      </w:rPr>
    </w:lvl>
    <w:lvl w:ilvl="2" w:tplc="377ACC5E">
      <w:start w:val="1"/>
      <w:numFmt w:val="decimal"/>
      <w:lvlText w:val="%3."/>
      <w:lvlJc w:val="left"/>
      <w:pPr>
        <w:tabs>
          <w:tab w:val="num" w:pos="2377"/>
        </w:tabs>
        <w:ind w:left="2377" w:hanging="397"/>
      </w:pPr>
      <w:rPr>
        <w:b w:val="0"/>
        <w:i w:val="0"/>
        <w:sz w:val="24"/>
        <w:szCs w:val="24"/>
      </w:rPr>
    </w:lvl>
    <w:lvl w:ilvl="3" w:tplc="A9A6EFE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C4BE2F80">
      <w:start w:val="3"/>
      <w:numFmt w:val="decimal"/>
      <w:lvlText w:val="%5)"/>
      <w:lvlJc w:val="left"/>
      <w:pPr>
        <w:tabs>
          <w:tab w:val="num" w:pos="786"/>
        </w:tabs>
        <w:ind w:left="78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E461AE6"/>
    <w:multiLevelType w:val="hybridMultilevel"/>
    <w:tmpl w:val="69B6C814"/>
    <w:lvl w:ilvl="0" w:tplc="5B50763E">
      <w:start w:val="1"/>
      <w:numFmt w:val="decimal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E927456"/>
    <w:multiLevelType w:val="hybridMultilevel"/>
    <w:tmpl w:val="69B4A15C"/>
    <w:lvl w:ilvl="0" w:tplc="5B0A02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C066BAD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DE18F45A">
      <w:start w:val="18"/>
      <w:numFmt w:val="upperLetter"/>
      <w:lvlText w:val="%4.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1EAC7070"/>
    <w:multiLevelType w:val="hybridMultilevel"/>
    <w:tmpl w:val="A6F2091A"/>
    <w:lvl w:ilvl="0" w:tplc="AD32EC9E">
      <w:start w:val="1"/>
      <w:numFmt w:val="lowerLetter"/>
      <w:lvlText w:val="%1)"/>
      <w:lvlJc w:val="left"/>
      <w:pPr>
        <w:tabs>
          <w:tab w:val="num" w:pos="2062"/>
        </w:tabs>
        <w:ind w:left="2062" w:hanging="360"/>
      </w:pPr>
    </w:lvl>
    <w:lvl w:ilvl="1" w:tplc="04150019">
      <w:start w:val="1"/>
      <w:numFmt w:val="lowerLetter"/>
      <w:lvlText w:val="%2."/>
      <w:lvlJc w:val="left"/>
      <w:pPr>
        <w:ind w:left="417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227D4D8C"/>
    <w:multiLevelType w:val="hybridMultilevel"/>
    <w:tmpl w:val="81DEB5CE"/>
    <w:lvl w:ilvl="0" w:tplc="132E21C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2">
    <w:nsid w:val="26B355FD"/>
    <w:multiLevelType w:val="hybridMultilevel"/>
    <w:tmpl w:val="0598F50C"/>
    <w:lvl w:ilvl="0" w:tplc="AD32EC9E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253A82EE">
      <w:start w:val="1"/>
      <w:numFmt w:val="lowerLetter"/>
      <w:lvlText w:val="%2)"/>
      <w:lvlJc w:val="left"/>
      <w:pPr>
        <w:tabs>
          <w:tab w:val="num" w:pos="2342"/>
        </w:tabs>
        <w:ind w:left="2342" w:hanging="363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E746EDDA">
      <w:start w:val="1"/>
      <w:numFmt w:val="decimal"/>
      <w:lvlText w:val="%4."/>
      <w:lvlJc w:val="left"/>
      <w:pPr>
        <w:tabs>
          <w:tab w:val="num" w:pos="851"/>
        </w:tabs>
        <w:ind w:left="851" w:hanging="284"/>
      </w:pPr>
      <w:rPr>
        <w:rFonts w:hint="default"/>
        <w:b/>
        <w:i w:val="0"/>
      </w:rPr>
    </w:lvl>
    <w:lvl w:ilvl="4" w:tplc="3EACB58A">
      <w:start w:val="4"/>
      <w:numFmt w:val="decimal"/>
      <w:lvlText w:val="%5"/>
      <w:lvlJc w:val="left"/>
      <w:pPr>
        <w:ind w:left="4658" w:hanging="360"/>
      </w:pPr>
      <w:rPr>
        <w:rFonts w:hint="default"/>
      </w:rPr>
    </w:lvl>
    <w:lvl w:ilvl="5" w:tplc="6CC64CD4">
      <w:start w:val="1"/>
      <w:numFmt w:val="upperLetter"/>
      <w:lvlText w:val="%6."/>
      <w:lvlJc w:val="left"/>
      <w:pPr>
        <w:ind w:left="555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23">
    <w:nsid w:val="271E5B9E"/>
    <w:multiLevelType w:val="hybridMultilevel"/>
    <w:tmpl w:val="1C8A409C"/>
    <w:lvl w:ilvl="0" w:tplc="CB8AE34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4">
    <w:nsid w:val="39DD1FDD"/>
    <w:multiLevelType w:val="hybridMultilevel"/>
    <w:tmpl w:val="6F160BD6"/>
    <w:lvl w:ilvl="0" w:tplc="CB8AE3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EED5316"/>
    <w:multiLevelType w:val="hybridMultilevel"/>
    <w:tmpl w:val="94F4E5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316A5C"/>
    <w:multiLevelType w:val="hybridMultilevel"/>
    <w:tmpl w:val="9A9E0AEA"/>
    <w:lvl w:ilvl="0" w:tplc="295C2E88">
      <w:start w:val="3"/>
      <w:numFmt w:val="decimal"/>
      <w:lvlText w:val="%1."/>
      <w:lvlJc w:val="left"/>
      <w:pPr>
        <w:tabs>
          <w:tab w:val="num" w:pos="644"/>
        </w:tabs>
        <w:ind w:left="284" w:firstLine="0"/>
      </w:pPr>
    </w:lvl>
    <w:lvl w:ilvl="1" w:tplc="95102DC4">
      <w:start w:val="3"/>
      <w:numFmt w:val="decimal"/>
      <w:lvlText w:val="%2."/>
      <w:lvlJc w:val="left"/>
      <w:pPr>
        <w:tabs>
          <w:tab w:val="num" w:pos="644"/>
        </w:tabs>
        <w:ind w:left="284" w:firstLine="0"/>
      </w:pPr>
    </w:lvl>
    <w:lvl w:ilvl="2" w:tplc="034AA88E">
      <w:start w:val="18"/>
      <w:numFmt w:val="upperLetter"/>
      <w:lvlText w:val="%3."/>
      <w:lvlJc w:val="left"/>
      <w:pPr>
        <w:ind w:left="2340" w:hanging="360"/>
      </w:pPr>
      <w:rPr>
        <w:i w:val="0"/>
        <w:sz w:val="32"/>
        <w:szCs w:val="3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17D1ADC"/>
    <w:multiLevelType w:val="multilevel"/>
    <w:tmpl w:val="5A20DD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4276688C"/>
    <w:multiLevelType w:val="hybridMultilevel"/>
    <w:tmpl w:val="11E025E0"/>
    <w:lvl w:ilvl="0" w:tplc="041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9">
    <w:nsid w:val="4610095E"/>
    <w:multiLevelType w:val="hybridMultilevel"/>
    <w:tmpl w:val="6CEC3494"/>
    <w:lvl w:ilvl="0" w:tplc="6B8C646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B24F8E"/>
    <w:multiLevelType w:val="hybridMultilevel"/>
    <w:tmpl w:val="DEE22F0C"/>
    <w:lvl w:ilvl="0" w:tplc="6516600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E509B9"/>
    <w:multiLevelType w:val="hybridMultilevel"/>
    <w:tmpl w:val="40B0048E"/>
    <w:lvl w:ilvl="0" w:tplc="5E183048">
      <w:start w:val="2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642CDD"/>
    <w:multiLevelType w:val="hybridMultilevel"/>
    <w:tmpl w:val="163EB47E"/>
    <w:lvl w:ilvl="0" w:tplc="E024643E">
      <w:start w:val="1"/>
      <w:numFmt w:val="decimal"/>
      <w:lvlText w:val="%1."/>
      <w:lvlJc w:val="left"/>
      <w:pPr>
        <w:tabs>
          <w:tab w:val="num" w:pos="720"/>
        </w:tabs>
        <w:ind w:left="720" w:hanging="340"/>
      </w:pPr>
      <w:rPr>
        <w:rFonts w:ascii="Times New Roman" w:hAnsi="Times New Roman" w:cs="Arial" w:hint="default"/>
        <w:b/>
        <w:bCs w:val="0"/>
        <w:i w:val="0"/>
        <w:iCs w:val="0"/>
        <w:sz w:val="24"/>
        <w:szCs w:val="20"/>
      </w:rPr>
    </w:lvl>
    <w:lvl w:ilvl="1" w:tplc="F3FA6EF4">
      <w:start w:val="5"/>
      <w:numFmt w:val="upperLetter"/>
      <w:lvlText w:val="%2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 w:val="0"/>
        <w:sz w:val="32"/>
        <w:szCs w:val="32"/>
      </w:rPr>
    </w:lvl>
    <w:lvl w:ilvl="2" w:tplc="D54A04E8">
      <w:start w:val="1"/>
      <w:numFmt w:val="decimal"/>
      <w:lvlText w:val="%3."/>
      <w:lvlJc w:val="left"/>
      <w:pPr>
        <w:tabs>
          <w:tab w:val="num" w:pos="720"/>
        </w:tabs>
        <w:ind w:left="720" w:hanging="363"/>
      </w:pPr>
      <w:rPr>
        <w:rFonts w:hint="default"/>
        <w:sz w:val="24"/>
        <w:szCs w:val="24"/>
      </w:rPr>
    </w:lvl>
    <w:lvl w:ilvl="3" w:tplc="36A4AE44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DBEA59B0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94761408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0A22022"/>
    <w:multiLevelType w:val="multilevel"/>
    <w:tmpl w:val="B936DFCE"/>
    <w:name w:val="WW8Num15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2">
      <w:start w:val="11"/>
      <w:numFmt w:val="upperLetter"/>
      <w:lvlText w:val="%3."/>
      <w:lvlJc w:val="left"/>
      <w:pPr>
        <w:tabs>
          <w:tab w:val="num" w:pos="1644"/>
        </w:tabs>
        <w:ind w:left="1644" w:hanging="567"/>
      </w:pPr>
      <w:rPr>
        <w:rFonts w:ascii="Tahoma" w:hAnsi="Tahoma"/>
        <w:b w:val="0"/>
        <w:i w:val="0"/>
        <w:sz w:val="32"/>
        <w:szCs w:val="32"/>
      </w:rPr>
    </w:lvl>
    <w:lvl w:ilvl="3">
      <w:start w:val="1"/>
      <w:numFmt w:val="upperLetter"/>
      <w:lvlText w:val="%4."/>
      <w:lvlJc w:val="left"/>
      <w:pPr>
        <w:tabs>
          <w:tab w:val="num" w:pos="1644"/>
        </w:tabs>
        <w:ind w:left="1644" w:hanging="567"/>
      </w:pPr>
      <w:rPr>
        <w:rFonts w:ascii="Tahoma" w:hAnsi="Tahoma"/>
        <w:sz w:val="2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53757920"/>
    <w:multiLevelType w:val="hybridMultilevel"/>
    <w:tmpl w:val="C2885966"/>
    <w:lvl w:ilvl="0" w:tplc="DEF6028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DD7154"/>
    <w:multiLevelType w:val="hybridMultilevel"/>
    <w:tmpl w:val="2190F994"/>
    <w:lvl w:ilvl="0" w:tplc="6CCE8442">
      <w:start w:val="1"/>
      <w:numFmt w:val="upperLetter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5D0971B9"/>
    <w:multiLevelType w:val="hybridMultilevel"/>
    <w:tmpl w:val="107CAE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C1226E"/>
    <w:multiLevelType w:val="hybridMultilevel"/>
    <w:tmpl w:val="4348A3E4"/>
    <w:name w:val="WW8Num212"/>
    <w:lvl w:ilvl="0" w:tplc="F8FC9E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0D1DEA"/>
    <w:multiLevelType w:val="multilevel"/>
    <w:tmpl w:val="D94820C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>
    <w:nsid w:val="645306A4"/>
    <w:multiLevelType w:val="singleLevel"/>
    <w:tmpl w:val="61928B2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0">
    <w:nsid w:val="64A83D3A"/>
    <w:multiLevelType w:val="hybridMultilevel"/>
    <w:tmpl w:val="8B40B2BA"/>
    <w:lvl w:ilvl="0" w:tplc="0BCAA7B0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64C4731B"/>
    <w:multiLevelType w:val="hybridMultilevel"/>
    <w:tmpl w:val="71FC499C"/>
    <w:lvl w:ilvl="0" w:tplc="4E9287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61A3F60"/>
    <w:multiLevelType w:val="hybridMultilevel"/>
    <w:tmpl w:val="81AAD26E"/>
    <w:lvl w:ilvl="0" w:tplc="327C2CD8">
      <w:start w:val="17"/>
      <w:numFmt w:val="upperLetter"/>
      <w:lvlText w:val="%1."/>
      <w:lvlJc w:val="left"/>
      <w:pPr>
        <w:tabs>
          <w:tab w:val="num" w:pos="1644"/>
        </w:tabs>
        <w:ind w:left="1644" w:hanging="567"/>
      </w:pPr>
      <w:rPr>
        <w:rFonts w:ascii="Tahoma" w:hAnsi="Tahoma" w:cs="Times New Roman" w:hint="default"/>
        <w:sz w:val="2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81F3A88"/>
    <w:multiLevelType w:val="hybridMultilevel"/>
    <w:tmpl w:val="959AD9C0"/>
    <w:lvl w:ilvl="0" w:tplc="491C3B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935588D"/>
    <w:multiLevelType w:val="singleLevel"/>
    <w:tmpl w:val="ACFCDF0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5">
    <w:nsid w:val="6B073CBD"/>
    <w:multiLevelType w:val="hybridMultilevel"/>
    <w:tmpl w:val="6298C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3"/>
  </w:num>
  <w:num w:numId="3">
    <w:abstractNumId w:val="45"/>
  </w:num>
  <w:num w:numId="4">
    <w:abstractNumId w:val="11"/>
  </w:num>
  <w:num w:numId="5">
    <w:abstractNumId w:val="18"/>
  </w:num>
  <w:num w:numId="6">
    <w:abstractNumId w:val="8"/>
  </w:num>
  <w:num w:numId="7">
    <w:abstractNumId w:val="27"/>
  </w:num>
  <w:num w:numId="8">
    <w:abstractNumId w:val="38"/>
  </w:num>
  <w:num w:numId="9">
    <w:abstractNumId w:val="31"/>
  </w:num>
  <w:num w:numId="10">
    <w:abstractNumId w:val="36"/>
  </w:num>
  <w:num w:numId="11">
    <w:abstractNumId w:val="25"/>
  </w:num>
  <w:num w:numId="12">
    <w:abstractNumId w:val="14"/>
  </w:num>
  <w:num w:numId="13">
    <w:abstractNumId w:val="35"/>
  </w:num>
  <w:num w:numId="14">
    <w:abstractNumId w:val="29"/>
  </w:num>
  <w:num w:numId="15">
    <w:abstractNumId w:val="24"/>
  </w:num>
  <w:num w:numId="16">
    <w:abstractNumId w:val="23"/>
  </w:num>
  <w:num w:numId="17">
    <w:abstractNumId w:val="17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</w:num>
  <w:num w:numId="29">
    <w:abstractNumId w:val="26"/>
    <w:lvlOverride w:ilvl="0">
      <w:startOverride w:val="3"/>
    </w:lvlOverride>
    <w:lvlOverride w:ilvl="1">
      <w:startOverride w:val="3"/>
    </w:lvlOverride>
    <w:lvlOverride w:ilvl="2">
      <w:startOverride w:val="1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0"/>
  </w:num>
  <w:num w:numId="34">
    <w:abstractNumId w:val="10"/>
  </w:num>
  <w:num w:numId="35">
    <w:abstractNumId w:val="28"/>
  </w:num>
  <w:num w:numId="36">
    <w:abstractNumId w:val="1"/>
  </w:num>
  <w:num w:numId="37">
    <w:abstractNumId w:val="3"/>
  </w:num>
  <w:num w:numId="38">
    <w:abstractNumId w:val="4"/>
  </w:num>
  <w:num w:numId="39">
    <w:abstractNumId w:val="5"/>
  </w:num>
  <w:num w:numId="40">
    <w:abstractNumId w:val="6"/>
  </w:num>
  <w:num w:numId="41">
    <w:abstractNumId w:val="7"/>
  </w:num>
  <w:num w:numId="42">
    <w:abstractNumId w:val="39"/>
  </w:num>
  <w:num w:numId="43">
    <w:abstractNumId w:val="44"/>
  </w:num>
  <w:num w:numId="44">
    <w:abstractNumId w:val="34"/>
  </w:num>
  <w:num w:numId="45">
    <w:abstractNumId w:val="43"/>
  </w:num>
  <w:num w:numId="4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/>
  <w:rsids>
    <w:rsidRoot w:val="00686937"/>
    <w:rsid w:val="00001D46"/>
    <w:rsid w:val="0000209A"/>
    <w:rsid w:val="00003E88"/>
    <w:rsid w:val="000057BF"/>
    <w:rsid w:val="0005681E"/>
    <w:rsid w:val="000679DF"/>
    <w:rsid w:val="00067C3B"/>
    <w:rsid w:val="00093B41"/>
    <w:rsid w:val="000A2B77"/>
    <w:rsid w:val="000A540A"/>
    <w:rsid w:val="000C6E40"/>
    <w:rsid w:val="000D699A"/>
    <w:rsid w:val="00123812"/>
    <w:rsid w:val="00125981"/>
    <w:rsid w:val="00130BC5"/>
    <w:rsid w:val="00133EEA"/>
    <w:rsid w:val="001407EA"/>
    <w:rsid w:val="00142AD3"/>
    <w:rsid w:val="001628BB"/>
    <w:rsid w:val="00175EA2"/>
    <w:rsid w:val="001902BF"/>
    <w:rsid w:val="001B2237"/>
    <w:rsid w:val="001C21AD"/>
    <w:rsid w:val="001C61E4"/>
    <w:rsid w:val="001D6414"/>
    <w:rsid w:val="0021725C"/>
    <w:rsid w:val="00221C06"/>
    <w:rsid w:val="00222038"/>
    <w:rsid w:val="00224632"/>
    <w:rsid w:val="00235B11"/>
    <w:rsid w:val="00250A23"/>
    <w:rsid w:val="00253B97"/>
    <w:rsid w:val="00255FE2"/>
    <w:rsid w:val="002560AF"/>
    <w:rsid w:val="00266653"/>
    <w:rsid w:val="00281C80"/>
    <w:rsid w:val="002856A6"/>
    <w:rsid w:val="00291EB1"/>
    <w:rsid w:val="002B352E"/>
    <w:rsid w:val="002C280D"/>
    <w:rsid w:val="002E0102"/>
    <w:rsid w:val="002E4B4E"/>
    <w:rsid w:val="002F385B"/>
    <w:rsid w:val="00315A14"/>
    <w:rsid w:val="0037107D"/>
    <w:rsid w:val="00375664"/>
    <w:rsid w:val="00377091"/>
    <w:rsid w:val="00390FC3"/>
    <w:rsid w:val="003A575F"/>
    <w:rsid w:val="003D057A"/>
    <w:rsid w:val="003E52A1"/>
    <w:rsid w:val="004107FD"/>
    <w:rsid w:val="00416609"/>
    <w:rsid w:val="004256B0"/>
    <w:rsid w:val="0044532B"/>
    <w:rsid w:val="004575A4"/>
    <w:rsid w:val="00484C14"/>
    <w:rsid w:val="00485023"/>
    <w:rsid w:val="004A5AFA"/>
    <w:rsid w:val="004C05E5"/>
    <w:rsid w:val="004D5A1E"/>
    <w:rsid w:val="005457E3"/>
    <w:rsid w:val="00547F48"/>
    <w:rsid w:val="0055719E"/>
    <w:rsid w:val="0057032E"/>
    <w:rsid w:val="00571D0D"/>
    <w:rsid w:val="00574388"/>
    <w:rsid w:val="00577EE1"/>
    <w:rsid w:val="005B12BB"/>
    <w:rsid w:val="005D334F"/>
    <w:rsid w:val="005E1A56"/>
    <w:rsid w:val="00617DC7"/>
    <w:rsid w:val="00625078"/>
    <w:rsid w:val="0063273F"/>
    <w:rsid w:val="00632924"/>
    <w:rsid w:val="0065280A"/>
    <w:rsid w:val="0066275E"/>
    <w:rsid w:val="0067478A"/>
    <w:rsid w:val="00686937"/>
    <w:rsid w:val="006871C6"/>
    <w:rsid w:val="006A3834"/>
    <w:rsid w:val="006B75F7"/>
    <w:rsid w:val="006F2AC8"/>
    <w:rsid w:val="006F4BEB"/>
    <w:rsid w:val="006F7E82"/>
    <w:rsid w:val="00716A46"/>
    <w:rsid w:val="00727642"/>
    <w:rsid w:val="00727E68"/>
    <w:rsid w:val="00752822"/>
    <w:rsid w:val="00787DEF"/>
    <w:rsid w:val="007901DD"/>
    <w:rsid w:val="007B24F0"/>
    <w:rsid w:val="007B2DE2"/>
    <w:rsid w:val="007B6AAB"/>
    <w:rsid w:val="007D20A7"/>
    <w:rsid w:val="007D668D"/>
    <w:rsid w:val="007D7896"/>
    <w:rsid w:val="007E0EB6"/>
    <w:rsid w:val="00803432"/>
    <w:rsid w:val="00806931"/>
    <w:rsid w:val="0080794E"/>
    <w:rsid w:val="0081062C"/>
    <w:rsid w:val="008210D2"/>
    <w:rsid w:val="00846245"/>
    <w:rsid w:val="008535EB"/>
    <w:rsid w:val="00860FB4"/>
    <w:rsid w:val="008B2812"/>
    <w:rsid w:val="008B349A"/>
    <w:rsid w:val="008C0E88"/>
    <w:rsid w:val="008F4362"/>
    <w:rsid w:val="00902AC6"/>
    <w:rsid w:val="0091089F"/>
    <w:rsid w:val="00927CFC"/>
    <w:rsid w:val="00992EAF"/>
    <w:rsid w:val="009B5D4E"/>
    <w:rsid w:val="009C2B2E"/>
    <w:rsid w:val="009D5343"/>
    <w:rsid w:val="009E2C31"/>
    <w:rsid w:val="009E78DC"/>
    <w:rsid w:val="00A11868"/>
    <w:rsid w:val="00A3350D"/>
    <w:rsid w:val="00A3473F"/>
    <w:rsid w:val="00A37D5B"/>
    <w:rsid w:val="00A46BC8"/>
    <w:rsid w:val="00A51816"/>
    <w:rsid w:val="00A566A7"/>
    <w:rsid w:val="00A63AB7"/>
    <w:rsid w:val="00A8231C"/>
    <w:rsid w:val="00A967FC"/>
    <w:rsid w:val="00AA09B0"/>
    <w:rsid w:val="00AE4A0B"/>
    <w:rsid w:val="00B16CA5"/>
    <w:rsid w:val="00B2227D"/>
    <w:rsid w:val="00B233A9"/>
    <w:rsid w:val="00B25862"/>
    <w:rsid w:val="00B33D32"/>
    <w:rsid w:val="00B41EC4"/>
    <w:rsid w:val="00B92428"/>
    <w:rsid w:val="00B94D31"/>
    <w:rsid w:val="00BA69B6"/>
    <w:rsid w:val="00BB5113"/>
    <w:rsid w:val="00C16D78"/>
    <w:rsid w:val="00C220CD"/>
    <w:rsid w:val="00C40642"/>
    <w:rsid w:val="00C542DB"/>
    <w:rsid w:val="00C55A0F"/>
    <w:rsid w:val="00C56857"/>
    <w:rsid w:val="00C75E3D"/>
    <w:rsid w:val="00C86BD6"/>
    <w:rsid w:val="00C90D62"/>
    <w:rsid w:val="00CA3181"/>
    <w:rsid w:val="00CF23EF"/>
    <w:rsid w:val="00D134AC"/>
    <w:rsid w:val="00D20087"/>
    <w:rsid w:val="00D675FE"/>
    <w:rsid w:val="00D80FC4"/>
    <w:rsid w:val="00DD24B0"/>
    <w:rsid w:val="00DE594E"/>
    <w:rsid w:val="00E23B18"/>
    <w:rsid w:val="00E63153"/>
    <w:rsid w:val="00E7132A"/>
    <w:rsid w:val="00E87BEC"/>
    <w:rsid w:val="00E9777F"/>
    <w:rsid w:val="00EA0A43"/>
    <w:rsid w:val="00EA7764"/>
    <w:rsid w:val="00EC1342"/>
    <w:rsid w:val="00ED0F09"/>
    <w:rsid w:val="00F23EBD"/>
    <w:rsid w:val="00F25D69"/>
    <w:rsid w:val="00F33EBA"/>
    <w:rsid w:val="00F5084B"/>
    <w:rsid w:val="00F72902"/>
    <w:rsid w:val="00F76C07"/>
    <w:rsid w:val="00FD0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3B97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575A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E0EB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062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7C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67C3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67C3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67C3B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067C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unhideWhenUsed/>
    <w:rsid w:val="00067C3B"/>
    <w:rPr>
      <w:color w:val="0000FF"/>
      <w:u w:val="single"/>
    </w:rPr>
  </w:style>
  <w:style w:type="paragraph" w:customStyle="1" w:styleId="Akapitzlist1">
    <w:name w:val="Akapit z listą1"/>
    <w:basedOn w:val="Normalny"/>
    <w:rsid w:val="007D668D"/>
    <w:pPr>
      <w:suppressAutoHyphens/>
      <w:ind w:left="720"/>
    </w:pPr>
    <w:rPr>
      <w:rFonts w:ascii="Times New Roman" w:hAnsi="Times New Roman"/>
      <w:sz w:val="24"/>
      <w:szCs w:val="24"/>
      <w:lang w:eastAsia="ar-SA"/>
    </w:rPr>
  </w:style>
  <w:style w:type="character" w:customStyle="1" w:styleId="FontStyle56">
    <w:name w:val="Font Style56"/>
    <w:rsid w:val="007D668D"/>
    <w:rPr>
      <w:rFonts w:ascii="Times New Roman" w:hAnsi="Times New Roman" w:cs="Times New Roman"/>
      <w:i/>
      <w:i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5E3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75E3D"/>
    <w:rPr>
      <w:rFonts w:ascii="Tahoma" w:hAnsi="Tahoma" w:cs="Tahoma"/>
      <w:sz w:val="16"/>
      <w:szCs w:val="16"/>
      <w:lang w:eastAsia="en-US"/>
    </w:rPr>
  </w:style>
  <w:style w:type="paragraph" w:customStyle="1" w:styleId="PunktowaniewSIWZ">
    <w:name w:val="Punktowanie w SIWZ"/>
    <w:basedOn w:val="Nagwek2"/>
    <w:rsid w:val="007E0EB6"/>
    <w:pPr>
      <w:numPr>
        <w:ilvl w:val="1"/>
        <w:numId w:val="17"/>
      </w:numPr>
      <w:tabs>
        <w:tab w:val="clear" w:pos="1070"/>
        <w:tab w:val="num" w:pos="1440"/>
      </w:tabs>
      <w:spacing w:before="0" w:after="0"/>
      <w:ind w:left="1440"/>
    </w:pPr>
    <w:rPr>
      <w:rFonts w:ascii="Tahoma" w:hAnsi="Tahoma" w:cs="Tahoma"/>
      <w:sz w:val="20"/>
      <w:szCs w:val="24"/>
      <w:lang w:eastAsia="pl-PL"/>
    </w:rPr>
  </w:style>
  <w:style w:type="character" w:customStyle="1" w:styleId="Nagwek2Znak">
    <w:name w:val="Nagłówek 2 Znak"/>
    <w:link w:val="Nagwek2"/>
    <w:uiPriority w:val="9"/>
    <w:semiHidden/>
    <w:rsid w:val="007E0EB6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semiHidden/>
    <w:rsid w:val="0081062C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4D31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94D31"/>
    <w:rPr>
      <w:lang w:eastAsia="en-US"/>
    </w:rPr>
  </w:style>
  <w:style w:type="character" w:customStyle="1" w:styleId="Znakiprzypiswdolnych">
    <w:name w:val="Znaki przypisów dolnych"/>
    <w:rsid w:val="00B94D31"/>
    <w:rPr>
      <w:vertAlign w:val="superscript"/>
    </w:rPr>
  </w:style>
  <w:style w:type="character" w:customStyle="1" w:styleId="Nagwek1Znak">
    <w:name w:val="Nagłówek 1 Znak"/>
    <w:link w:val="Nagwek1"/>
    <w:uiPriority w:val="9"/>
    <w:rsid w:val="004575A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Odwoaniedokomentarza">
    <w:name w:val="annotation reference"/>
    <w:uiPriority w:val="99"/>
    <w:semiHidden/>
    <w:unhideWhenUsed/>
    <w:rsid w:val="008535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35E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535E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35E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535EB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9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</vt:lpstr>
    </vt:vector>
  </TitlesOfParts>
  <Company>Microsoft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</dc:title>
  <dc:creator>Beata Gadzinowska</dc:creator>
  <cp:lastModifiedBy>pl</cp:lastModifiedBy>
  <cp:revision>31</cp:revision>
  <cp:lastPrinted>2014-01-16T08:48:00Z</cp:lastPrinted>
  <dcterms:created xsi:type="dcterms:W3CDTF">2021-09-07T12:43:00Z</dcterms:created>
  <dcterms:modified xsi:type="dcterms:W3CDTF">2026-01-16T12:37:00Z</dcterms:modified>
</cp:coreProperties>
</file>